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2A" w:rsidRDefault="001B532A" w:rsidP="001B532A">
      <w:pPr>
        <w:rPr>
          <w:sz w:val="2"/>
          <w:szCs w:val="2"/>
        </w:rPr>
      </w:pPr>
    </w:p>
    <w:p w:rsidR="001B532A" w:rsidRDefault="001B532A" w:rsidP="001B532A">
      <w:pPr>
        <w:rPr>
          <w:sz w:val="2"/>
          <w:szCs w:val="2"/>
        </w:rPr>
      </w:pPr>
    </w:p>
    <w:p w:rsidR="001B532A" w:rsidRDefault="001B532A" w:rsidP="001B532A">
      <w:pPr>
        <w:rPr>
          <w:sz w:val="2"/>
          <w:szCs w:val="2"/>
        </w:rPr>
      </w:pPr>
    </w:p>
    <w:p w:rsidR="001B532A" w:rsidRDefault="001B532A" w:rsidP="001B532A">
      <w:pPr>
        <w:rPr>
          <w:sz w:val="2"/>
          <w:szCs w:val="2"/>
        </w:rPr>
      </w:pPr>
    </w:p>
    <w:p w:rsidR="001B532A" w:rsidRPr="00F03BC6" w:rsidRDefault="001B532A" w:rsidP="001B532A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524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АДМИНИСТРАЦИЯ  ШАЛОБОЛИНСКОГО  СЕЛЬСОВЕТА</w:t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КУРАГИНСКОГО  РАЙОНА</w:t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КРАСНОЯРСКОГО    КРАЯ</w:t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532A" w:rsidRPr="001B532A" w:rsidRDefault="00C309F0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3C89">
        <w:rPr>
          <w:rFonts w:ascii="Times New Roman" w:hAnsi="Times New Roman" w:cs="Times New Roman"/>
          <w:sz w:val="28"/>
          <w:szCs w:val="28"/>
        </w:rPr>
        <w:t>0</w:t>
      </w:r>
      <w:r w:rsidR="001B532A" w:rsidRPr="001B532A">
        <w:rPr>
          <w:rFonts w:ascii="Times New Roman" w:hAnsi="Times New Roman" w:cs="Times New Roman"/>
          <w:sz w:val="28"/>
          <w:szCs w:val="28"/>
        </w:rPr>
        <w:t>.</w:t>
      </w:r>
      <w:r w:rsidR="00D03C89">
        <w:rPr>
          <w:rFonts w:ascii="Times New Roman" w:hAnsi="Times New Roman" w:cs="Times New Roman"/>
          <w:sz w:val="28"/>
          <w:szCs w:val="28"/>
        </w:rPr>
        <w:t>10.</w:t>
      </w:r>
      <w:r w:rsidR="001B532A" w:rsidRPr="001B532A">
        <w:rPr>
          <w:rFonts w:ascii="Times New Roman" w:hAnsi="Times New Roman" w:cs="Times New Roman"/>
          <w:sz w:val="28"/>
          <w:szCs w:val="28"/>
        </w:rPr>
        <w:t xml:space="preserve">2022                                    с.  Шалоболино                             № </w:t>
      </w:r>
      <w:r w:rsidR="00D03C89">
        <w:rPr>
          <w:rFonts w:ascii="Times New Roman" w:hAnsi="Times New Roman" w:cs="Times New Roman"/>
          <w:sz w:val="28"/>
          <w:szCs w:val="28"/>
        </w:rPr>
        <w:t>26</w:t>
      </w:r>
      <w:r w:rsidR="001B532A" w:rsidRPr="001B532A">
        <w:rPr>
          <w:rFonts w:ascii="Times New Roman" w:hAnsi="Times New Roman" w:cs="Times New Roman"/>
          <w:sz w:val="28"/>
          <w:szCs w:val="28"/>
        </w:rPr>
        <w:t>-п</w:t>
      </w:r>
    </w:p>
    <w:p w:rsidR="001B532A" w:rsidRPr="001B532A" w:rsidRDefault="001B532A" w:rsidP="001B53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532A" w:rsidRDefault="001B532A" w:rsidP="001B532A">
      <w:pPr>
        <w:pStyle w:val="a3"/>
        <w:jc w:val="center"/>
        <w:rPr>
          <w:rFonts w:ascii="Times New Roman" w:hAnsi="Times New Roman" w:cs="Times New Roman"/>
        </w:rPr>
      </w:pPr>
    </w:p>
    <w:p w:rsidR="001B532A" w:rsidRDefault="001B532A" w:rsidP="00353E2C">
      <w:pPr>
        <w:pStyle w:val="20"/>
        <w:shd w:val="clear" w:color="auto" w:fill="auto"/>
        <w:spacing w:after="0" w:line="317" w:lineRule="exact"/>
        <w:ind w:right="-1" w:firstLine="0"/>
        <w:jc w:val="both"/>
      </w:pPr>
      <w:r>
        <w:rPr>
          <w:rStyle w:val="2"/>
          <w:color w:val="000000"/>
        </w:rPr>
        <w:t xml:space="preserve">     </w:t>
      </w:r>
      <w:r w:rsidR="00353E2C">
        <w:rPr>
          <w:rStyle w:val="2"/>
          <w:color w:val="000000"/>
        </w:rPr>
        <w:t>О внесении  изменений в Постановление Шалоболинского сельсовета от 14.06.2022 № 17-п «</w:t>
      </w:r>
      <w:r>
        <w:rPr>
          <w:rStyle w:val="2"/>
          <w:color w:val="000000"/>
        </w:rPr>
        <w:t>Об утверждении Порядка ведения муниципальной долговой книги Шалоболинского сельсовета</w:t>
      </w:r>
      <w:r w:rsidR="00353E2C">
        <w:rPr>
          <w:rStyle w:val="2"/>
          <w:color w:val="000000"/>
        </w:rPr>
        <w:t>»</w:t>
      </w:r>
    </w:p>
    <w:p w:rsidR="00D63D20" w:rsidRDefault="00D63D20" w:rsidP="001B532A"/>
    <w:p w:rsidR="001B532A" w:rsidRDefault="001B532A" w:rsidP="001B532A"/>
    <w:p w:rsidR="00353E2C" w:rsidRPr="00D3305D" w:rsidRDefault="00353E2C" w:rsidP="00274A19">
      <w:pPr>
        <w:widowControl/>
        <w:suppressAutoHyphens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30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В соответствии с частью 2 статьи 121 Бюджетного кодекса Российской</w:t>
      </w:r>
    </w:p>
    <w:p w:rsidR="00353E2C" w:rsidRPr="00D3305D" w:rsidRDefault="00353E2C" w:rsidP="00274A19">
      <w:pPr>
        <w:widowControl/>
        <w:suppressAutoHyphens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305D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Федерации (в редакции Федерального закона от 26.03.2022 №65-ФЗ),</w:t>
      </w:r>
    </w:p>
    <w:p w:rsidR="00353E2C" w:rsidRPr="00353E2C" w:rsidRDefault="00353E2C" w:rsidP="00274A19">
      <w:pPr>
        <w:pStyle w:val="ConsPlusNormal"/>
        <w:ind w:firstLine="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30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руководствуясь Уставом  </w:t>
      </w:r>
      <w:r w:rsidR="00D3305D" w:rsidRPr="00D3305D">
        <w:rPr>
          <w:rFonts w:ascii="Times New Roman" w:hAnsi="Times New Roman" w:cs="Times New Roman"/>
          <w:sz w:val="28"/>
          <w:szCs w:val="28"/>
        </w:rPr>
        <w:t>руководствуясь Уставом Шалоболинского сельсовета,</w:t>
      </w:r>
      <w:r w:rsidR="00D3305D" w:rsidRPr="00445D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3E2C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ПОСТАНОВЛЯЮ:</w:t>
      </w:r>
    </w:p>
    <w:p w:rsidR="00353E2C" w:rsidRPr="00353E2C" w:rsidRDefault="00B4160B" w:rsidP="00274A19">
      <w:pPr>
        <w:widowControl/>
        <w:suppressAutoHyphens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</w:t>
      </w:r>
      <w:r w:rsidR="00353E2C" w:rsidRPr="00353E2C">
        <w:rPr>
          <w:rFonts w:ascii="Times New Roman" w:eastAsiaTheme="minorHAnsi" w:hAnsi="Times New Roman" w:cs="Times New Roman"/>
          <w:sz w:val="28"/>
          <w:szCs w:val="28"/>
          <w:lang w:eastAsia="en-US"/>
        </w:rPr>
        <w:t>1. Внести изменения в Приложение к постановлению от</w:t>
      </w:r>
      <w:r w:rsidR="00D03C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330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14.06.2022 </w:t>
      </w:r>
      <w:r w:rsidR="00353E2C" w:rsidRPr="00353E2C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D330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17-п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53E2C" w:rsidRPr="00353E2C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D3305D">
        <w:rPr>
          <w:rStyle w:val="2"/>
          <w:color w:val="000000"/>
        </w:rPr>
        <w:t>Об утверждении Порядка ведения муниципальной долговой книги Шалоболинского сельсовета</w:t>
      </w:r>
      <w:r w:rsidR="00353E2C" w:rsidRPr="00353E2C">
        <w:rPr>
          <w:rFonts w:ascii="Times New Roman" w:eastAsiaTheme="minorHAnsi" w:hAnsi="Times New Roman" w:cs="Times New Roman"/>
          <w:sz w:val="28"/>
          <w:szCs w:val="28"/>
          <w:lang w:eastAsia="en-US"/>
        </w:rPr>
        <w:t>»:</w:t>
      </w:r>
    </w:p>
    <w:p w:rsidR="00F456AC" w:rsidRDefault="00353E2C" w:rsidP="00274A19">
      <w:pPr>
        <w:widowControl/>
        <w:suppressAutoHyphens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353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456AC" w:rsidRPr="00F456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1.1. </w:t>
      </w:r>
      <w:r w:rsidR="009E25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456A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Абзац 3 подпункт 4 Пункт 3 Приложения  к постановлению изложить в новой редакции:</w:t>
      </w:r>
    </w:p>
    <w:p w:rsidR="00F456AC" w:rsidRPr="00F456AC" w:rsidRDefault="00F456AC" w:rsidP="00274A19">
      <w:pPr>
        <w:widowControl/>
        <w:suppressAutoHyphens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456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Информация о долговых обязательствах (за исключением обязательств по муниципальным гарантиям) вносится в муниципальную долговую книгу в срок, не превышающий пяти рабочих дней с момента возникновения соответствующего долгового обязательства</w:t>
      </w:r>
      <w:r w:rsidRPr="00F456AC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F456AC" w:rsidRDefault="00F456AC" w:rsidP="00274A19">
      <w:pPr>
        <w:widowControl/>
        <w:suppressAutoHyphens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F456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1.2. </w:t>
      </w:r>
      <w:r w:rsidR="009E25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Дополнить </w:t>
      </w:r>
      <w:r w:rsidR="009E2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подпункт 4 пункта 3 абзацем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следующего содержания :</w:t>
      </w:r>
    </w:p>
    <w:p w:rsidR="00F456AC" w:rsidRPr="00F456AC" w:rsidRDefault="00F456AC" w:rsidP="00274A19">
      <w:pPr>
        <w:widowControl/>
        <w:suppressAutoHyphens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456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9E25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Информация о долговых обязательствах по муниципальным гарантиям вносится в муниципальную долговую книгу бухгалтерией в течение пяти рабочих дней с момента получения сведений о фактическом возникновении (увеличении) или прекращении (уменьшении) обязатель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ств пр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инципала, муниципальной гарантией</w:t>
      </w:r>
      <w:r w:rsidRPr="00F456AC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1B532A" w:rsidRPr="001B532A" w:rsidRDefault="009E25BE" w:rsidP="00274A19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456AC" w:rsidRPr="001B532A">
        <w:rPr>
          <w:rFonts w:ascii="Times New Roman" w:hAnsi="Times New Roman" w:cs="Times New Roman"/>
          <w:sz w:val="28"/>
          <w:szCs w:val="28"/>
        </w:rPr>
        <w:t xml:space="preserve"> </w:t>
      </w:r>
      <w:r w:rsidR="001B532A" w:rsidRPr="001B532A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="001B532A" w:rsidRPr="001B53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532A" w:rsidRPr="001B532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 собой.</w:t>
      </w:r>
    </w:p>
    <w:p w:rsidR="001B532A" w:rsidRPr="001B532A" w:rsidRDefault="001B532A" w:rsidP="00274A19">
      <w:pPr>
        <w:pStyle w:val="a6"/>
        <w:tabs>
          <w:tab w:val="left" w:pos="567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1B532A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 опубликования в газете  «Сельский  вестник» и подлежит размещению на официальном интернет-сайте администрации Шалоболинского сельсовета.</w:t>
      </w:r>
    </w:p>
    <w:p w:rsidR="001B532A" w:rsidRPr="001B532A" w:rsidRDefault="001B532A" w:rsidP="00274A19">
      <w:pPr>
        <w:pStyle w:val="20"/>
        <w:shd w:val="clear" w:color="auto" w:fill="auto"/>
        <w:tabs>
          <w:tab w:val="left" w:pos="1075"/>
        </w:tabs>
        <w:spacing w:after="0"/>
        <w:ind w:firstLine="720"/>
        <w:jc w:val="both"/>
      </w:pPr>
    </w:p>
    <w:p w:rsidR="001B532A" w:rsidRPr="001B532A" w:rsidRDefault="001B532A" w:rsidP="001B532A">
      <w:pPr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B532A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1B532A" w:rsidRPr="001B532A" w:rsidRDefault="001B532A" w:rsidP="001B532A">
      <w:pPr>
        <w:rPr>
          <w:rFonts w:ascii="Times New Roman" w:hAnsi="Times New Roman" w:cs="Times New Roman"/>
          <w:sz w:val="28"/>
          <w:szCs w:val="28"/>
        </w:rPr>
      </w:pPr>
      <w:r w:rsidRPr="001B532A">
        <w:rPr>
          <w:rFonts w:ascii="Times New Roman" w:hAnsi="Times New Roman" w:cs="Times New Roman"/>
          <w:sz w:val="28"/>
          <w:szCs w:val="28"/>
        </w:rPr>
        <w:t>Шалоболинского сельсовета                                                        А.С.</w:t>
      </w:r>
      <w:proofErr w:type="gramStart"/>
      <w:r w:rsidRPr="001B532A">
        <w:rPr>
          <w:rFonts w:ascii="Times New Roman" w:hAnsi="Times New Roman" w:cs="Times New Roman"/>
          <w:sz w:val="28"/>
          <w:szCs w:val="28"/>
        </w:rPr>
        <w:t>Антошкина</w:t>
      </w:r>
      <w:proofErr w:type="gramEnd"/>
      <w:r w:rsidRPr="001B532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B532A" w:rsidRPr="001B532A" w:rsidSect="00D6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B"/>
    <w:multiLevelType w:val="multilevel"/>
    <w:tmpl w:val="0000000A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5C5"/>
    <w:rsid w:val="000472FD"/>
    <w:rsid w:val="000570D9"/>
    <w:rsid w:val="00057801"/>
    <w:rsid w:val="00120195"/>
    <w:rsid w:val="001475C5"/>
    <w:rsid w:val="001B532A"/>
    <w:rsid w:val="001D462F"/>
    <w:rsid w:val="00274A19"/>
    <w:rsid w:val="00353E2C"/>
    <w:rsid w:val="003F7C72"/>
    <w:rsid w:val="0049049D"/>
    <w:rsid w:val="005A2DF9"/>
    <w:rsid w:val="006A36BC"/>
    <w:rsid w:val="007D5CC1"/>
    <w:rsid w:val="008B5333"/>
    <w:rsid w:val="009E25BE"/>
    <w:rsid w:val="00B4160B"/>
    <w:rsid w:val="00BA463A"/>
    <w:rsid w:val="00C309F0"/>
    <w:rsid w:val="00C7136E"/>
    <w:rsid w:val="00D03C89"/>
    <w:rsid w:val="00D3305D"/>
    <w:rsid w:val="00D63D20"/>
    <w:rsid w:val="00DE319A"/>
    <w:rsid w:val="00EB782D"/>
    <w:rsid w:val="00EF0436"/>
    <w:rsid w:val="00F456AC"/>
    <w:rsid w:val="00FB7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32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53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2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">
    <w:name w:val="Основной текст (2)_"/>
    <w:basedOn w:val="a0"/>
    <w:link w:val="20"/>
    <w:uiPriority w:val="99"/>
    <w:rsid w:val="001B53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B532A"/>
    <w:pPr>
      <w:shd w:val="clear" w:color="auto" w:fill="FFFFFF"/>
      <w:suppressAutoHyphens w:val="0"/>
      <w:autoSpaceDE/>
      <w:spacing w:after="180" w:line="324" w:lineRule="exact"/>
      <w:ind w:hanging="360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2ArialUnicodeMS">
    <w:name w:val="Основной текст (2) + Arial Unicode MS"/>
    <w:aliases w:val="11,5 pt,Курсив"/>
    <w:basedOn w:val="2"/>
    <w:uiPriority w:val="99"/>
    <w:rsid w:val="001B532A"/>
    <w:rPr>
      <w:rFonts w:ascii="Arial Unicode MS" w:eastAsia="Arial Unicode MS" w:cs="Arial Unicode MS"/>
      <w:i/>
      <w:iCs/>
      <w:sz w:val="23"/>
      <w:szCs w:val="23"/>
      <w:u w:val="none"/>
    </w:rPr>
  </w:style>
  <w:style w:type="paragraph" w:styleId="a6">
    <w:name w:val="List Paragraph"/>
    <w:basedOn w:val="a"/>
    <w:uiPriority w:val="34"/>
    <w:qFormat/>
    <w:rsid w:val="001B532A"/>
    <w:pPr>
      <w:ind w:left="720"/>
      <w:contextualSpacing/>
    </w:pPr>
  </w:style>
  <w:style w:type="character" w:customStyle="1" w:styleId="21">
    <w:name w:val="Заголовок №2_"/>
    <w:basedOn w:val="a0"/>
    <w:link w:val="22"/>
    <w:uiPriority w:val="99"/>
    <w:rsid w:val="001B532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B532A"/>
    <w:pPr>
      <w:shd w:val="clear" w:color="auto" w:fill="FFFFFF"/>
      <w:suppressAutoHyphens w:val="0"/>
      <w:autoSpaceDE/>
      <w:spacing w:after="600" w:line="317" w:lineRule="exact"/>
      <w:jc w:val="center"/>
      <w:outlineLvl w:val="1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customStyle="1" w:styleId="212pt">
    <w:name w:val="Основной текст (2) + 12 pt"/>
    <w:aliases w:val="Интервал 1 pt"/>
    <w:basedOn w:val="2"/>
    <w:uiPriority w:val="99"/>
    <w:rsid w:val="00C7136E"/>
    <w:rPr>
      <w:spacing w:val="20"/>
      <w:sz w:val="24"/>
      <w:szCs w:val="24"/>
      <w:u w:val="none"/>
    </w:rPr>
  </w:style>
  <w:style w:type="paragraph" w:customStyle="1" w:styleId="ConsPlusNormal">
    <w:name w:val="ConsPlusNormal"/>
    <w:rsid w:val="00D3305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2022-12-13T02:05:00Z</cp:lastPrinted>
  <dcterms:created xsi:type="dcterms:W3CDTF">2022-06-08T02:57:00Z</dcterms:created>
  <dcterms:modified xsi:type="dcterms:W3CDTF">2022-12-13T02:10:00Z</dcterms:modified>
</cp:coreProperties>
</file>